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80EC6" w14:textId="15FB7297" w:rsidR="001404AC" w:rsidRPr="008F1C50" w:rsidRDefault="00802365" w:rsidP="00CD701B">
      <w:pPr>
        <w:spacing w:before="240"/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82292B">
        <w:rPr>
          <w:b/>
          <w:sz w:val="32"/>
        </w:rPr>
        <w:t>Eastern Arrernte</w:t>
      </w:r>
    </w:p>
    <w:p w14:paraId="48894E6E" w14:textId="5965A6C2" w:rsidR="00240DD1" w:rsidRPr="008F1C50" w:rsidRDefault="00F710C1" w:rsidP="00135296">
      <w:pPr>
        <w:rPr>
          <w:b/>
        </w:rPr>
      </w:pPr>
      <w:r>
        <w:rPr>
          <w:b/>
        </w:rPr>
        <w:t>Differences between Income Management and enhanced Income Management</w:t>
      </w:r>
      <w:r w:rsidR="00C10A9E" w:rsidRPr="008F1C50">
        <w:rPr>
          <w:b/>
        </w:rPr>
        <w:t xml:space="preserve"> </w:t>
      </w:r>
      <w:r w:rsidR="00240DD1" w:rsidRPr="008F1C50">
        <w:rPr>
          <w:b/>
        </w:rPr>
        <w:t>– Animated Video</w:t>
      </w:r>
    </w:p>
    <w:p w14:paraId="3D8E04E2" w14:textId="77777777" w:rsidR="0082292B" w:rsidRPr="004E4CB0" w:rsidRDefault="0082292B" w:rsidP="0082292B">
      <w:pPr>
        <w:spacing w:before="60" w:after="60"/>
        <w:rPr>
          <w:b/>
          <w:bCs/>
          <w:sz w:val="28"/>
          <w:szCs w:val="28"/>
        </w:rPr>
      </w:pPr>
      <w:proofErr w:type="spellStart"/>
      <w:r w:rsidRPr="004E4CB0">
        <w:rPr>
          <w:b/>
          <w:bCs/>
          <w:sz w:val="28"/>
          <w:szCs w:val="28"/>
        </w:rPr>
        <w:t>Nhenhe</w:t>
      </w:r>
      <w:proofErr w:type="spellEnd"/>
      <w:r w:rsidRPr="004E4CB0">
        <w:rPr>
          <w:b/>
          <w:bCs/>
          <w:sz w:val="28"/>
          <w:szCs w:val="28"/>
        </w:rPr>
        <w:t xml:space="preserve"> </w:t>
      </w:r>
      <w:proofErr w:type="spellStart"/>
      <w:r w:rsidRPr="004E4CB0">
        <w:rPr>
          <w:b/>
          <w:bCs/>
          <w:sz w:val="28"/>
          <w:szCs w:val="28"/>
        </w:rPr>
        <w:t>atherre</w:t>
      </w:r>
      <w:proofErr w:type="spellEnd"/>
      <w:r w:rsidRPr="004E4CB0">
        <w:rPr>
          <w:b/>
          <w:bCs/>
          <w:sz w:val="28"/>
          <w:szCs w:val="28"/>
        </w:rPr>
        <w:t xml:space="preserve"> Different </w:t>
      </w:r>
      <w:proofErr w:type="spellStart"/>
      <w:r w:rsidRPr="004E4CB0">
        <w:rPr>
          <w:b/>
          <w:bCs/>
          <w:sz w:val="28"/>
          <w:szCs w:val="28"/>
        </w:rPr>
        <w:t>aneme</w:t>
      </w:r>
      <w:proofErr w:type="spellEnd"/>
      <w:r w:rsidRPr="004E4CB0">
        <w:rPr>
          <w:b/>
          <w:bCs/>
          <w:sz w:val="28"/>
          <w:szCs w:val="28"/>
        </w:rPr>
        <w:t xml:space="preserve"> Income Management ante enhanced Income Management</w:t>
      </w:r>
    </w:p>
    <w:p w14:paraId="0C5E2760" w14:textId="77777777" w:rsidR="0082292B" w:rsidRPr="004E4CB0" w:rsidRDefault="0082292B" w:rsidP="0082292B">
      <w:pPr>
        <w:spacing w:before="160" w:after="60"/>
        <w:rPr>
          <w:rFonts w:cs="Arial"/>
          <w:color w:val="000000" w:themeColor="text1"/>
        </w:rPr>
      </w:pPr>
      <w:r w:rsidRPr="004E4CB0">
        <w:rPr>
          <w:rFonts w:cs="Arial"/>
          <w:color w:val="000000"/>
        </w:rPr>
        <w:t xml:space="preserve">Unte </w:t>
      </w:r>
      <w:proofErr w:type="spellStart"/>
      <w:r w:rsidRPr="004E4CB0">
        <w:rPr>
          <w:rFonts w:cs="Arial"/>
          <w:color w:val="000000"/>
        </w:rPr>
        <w:t>apeke</w:t>
      </w:r>
      <w:proofErr w:type="spellEnd"/>
      <w:r w:rsidRPr="004E4CB0">
        <w:rPr>
          <w:rFonts w:cs="Arial"/>
          <w:color w:val="000000"/>
        </w:rPr>
        <w:t xml:space="preserve"> Income Management-</w:t>
      </w:r>
      <w:proofErr w:type="spellStart"/>
      <w:r w:rsidRPr="004E4CB0">
        <w:rPr>
          <w:rFonts w:cs="Arial"/>
          <w:color w:val="000000"/>
        </w:rPr>
        <w:t>enge</w:t>
      </w:r>
      <w:proofErr w:type="spellEnd"/>
      <w:r w:rsidRPr="004E4CB0">
        <w:rPr>
          <w:rFonts w:cs="Arial"/>
          <w:color w:val="000000"/>
        </w:rPr>
        <w:t xml:space="preserve">, </w:t>
      </w:r>
      <w:proofErr w:type="spellStart"/>
      <w:r w:rsidRPr="004E4CB0">
        <w:rPr>
          <w:rFonts w:cs="Arial"/>
          <w:color w:val="000000"/>
        </w:rPr>
        <w:t>unte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Basic</w:t>
      </w:r>
      <w:r>
        <w:rPr>
          <w:rFonts w:cs="Arial"/>
          <w:color w:val="000000"/>
        </w:rPr>
        <w:t>sC</w:t>
      </w:r>
      <w:r w:rsidRPr="004E4CB0">
        <w:rPr>
          <w:rFonts w:cs="Arial"/>
          <w:color w:val="000000"/>
        </w:rPr>
        <w:t>ard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ngkwinhe</w:t>
      </w:r>
      <w:proofErr w:type="spellEnd"/>
      <w:r w:rsidRPr="004E4CB0">
        <w:rPr>
          <w:rFonts w:cs="Arial"/>
          <w:color w:val="000000"/>
        </w:rPr>
        <w:t xml:space="preserve"> use-</w:t>
      </w:r>
      <w:proofErr w:type="spellStart"/>
      <w:r w:rsidRPr="004E4CB0">
        <w:rPr>
          <w:rFonts w:cs="Arial"/>
          <w:color w:val="000000"/>
        </w:rPr>
        <w:t>emeleme</w:t>
      </w:r>
      <w:proofErr w:type="spellEnd"/>
      <w:r w:rsidRPr="004E4CB0">
        <w:rPr>
          <w:rFonts w:cs="Arial"/>
          <w:color w:val="000000"/>
        </w:rPr>
        <w:t xml:space="preserve"> shopping </w:t>
      </w:r>
      <w:proofErr w:type="spellStart"/>
      <w:r w:rsidRPr="004E4CB0">
        <w:rPr>
          <w:rFonts w:cs="Arial"/>
          <w:color w:val="000000"/>
        </w:rPr>
        <w:t>amp</w:t>
      </w:r>
      <w:r>
        <w:rPr>
          <w:rFonts w:cs="Arial"/>
          <w:color w:val="000000"/>
        </w:rPr>
        <w:t>w</w:t>
      </w:r>
      <w:r w:rsidRPr="004E4CB0">
        <w:rPr>
          <w:rFonts w:cs="Arial"/>
          <w:color w:val="000000"/>
        </w:rPr>
        <w:t>ar</w:t>
      </w:r>
      <w:r>
        <w:rPr>
          <w:rFonts w:cs="Arial"/>
          <w:color w:val="000000"/>
        </w:rPr>
        <w:t>e</w:t>
      </w:r>
      <w:r w:rsidRPr="004E4CB0">
        <w:rPr>
          <w:rFonts w:cs="Arial"/>
          <w:color w:val="000000"/>
        </w:rPr>
        <w:t>tyeke</w:t>
      </w:r>
      <w:proofErr w:type="spellEnd"/>
      <w:r w:rsidRPr="004E4CB0">
        <w:rPr>
          <w:rFonts w:cs="Arial"/>
          <w:color w:val="000000"/>
        </w:rPr>
        <w:t xml:space="preserve"> store-</w:t>
      </w:r>
      <w:proofErr w:type="spellStart"/>
      <w:r w:rsidRPr="004E4CB0">
        <w:rPr>
          <w:rFonts w:cs="Arial"/>
          <w:color w:val="000000"/>
        </w:rPr>
        <w:t>enge</w:t>
      </w:r>
      <w:proofErr w:type="spellEnd"/>
      <w:r w:rsidRPr="004E4CB0">
        <w:rPr>
          <w:rFonts w:cs="Arial"/>
          <w:color w:val="000000"/>
        </w:rPr>
        <w:t>, bills pay-</w:t>
      </w:r>
      <w:proofErr w:type="spellStart"/>
      <w:r w:rsidRPr="004E4CB0">
        <w:rPr>
          <w:rFonts w:cs="Arial"/>
          <w:color w:val="000000"/>
        </w:rPr>
        <w:t>emeleme</w:t>
      </w:r>
      <w:proofErr w:type="spellEnd"/>
      <w:r w:rsidRPr="004E4CB0">
        <w:rPr>
          <w:rFonts w:cs="Arial"/>
          <w:color w:val="000000"/>
        </w:rPr>
        <w:t xml:space="preserve"> or balance </w:t>
      </w:r>
      <w:proofErr w:type="spellStart"/>
      <w:r w:rsidRPr="004E4CB0">
        <w:rPr>
          <w:rFonts w:cs="Arial"/>
          <w:color w:val="000000"/>
        </w:rPr>
        <w:t>aretyeke</w:t>
      </w:r>
      <w:proofErr w:type="spellEnd"/>
      <w:r w:rsidRPr="004E4CB0">
        <w:rPr>
          <w:rFonts w:cs="Arial"/>
          <w:color w:val="000000"/>
        </w:rPr>
        <w:t xml:space="preserve"> ATM-</w:t>
      </w:r>
      <w:proofErr w:type="spellStart"/>
      <w:r w:rsidRPr="004E4CB0">
        <w:rPr>
          <w:rFonts w:cs="Arial"/>
          <w:color w:val="000000"/>
        </w:rPr>
        <w:t>enge</w:t>
      </w:r>
      <w:proofErr w:type="spellEnd"/>
      <w:r w:rsidRPr="004E4CB0">
        <w:rPr>
          <w:rFonts w:cs="Arial"/>
          <w:color w:val="000000"/>
        </w:rPr>
        <w:t>.</w:t>
      </w:r>
    </w:p>
    <w:p w14:paraId="1319361D" w14:textId="77777777" w:rsidR="0082292B" w:rsidRPr="004E4CB0" w:rsidRDefault="0082292B" w:rsidP="0082292B">
      <w:pPr>
        <w:spacing w:before="160" w:after="60"/>
        <w:rPr>
          <w:rFonts w:cs="Arial"/>
          <w:color w:val="000000" w:themeColor="text1"/>
        </w:rPr>
      </w:pPr>
      <w:proofErr w:type="spellStart"/>
      <w:r w:rsidRPr="004E4CB0">
        <w:rPr>
          <w:rFonts w:cs="Arial"/>
          <w:color w:val="000000"/>
        </w:rPr>
        <w:t>Unte</w:t>
      </w:r>
      <w:r>
        <w:rPr>
          <w:rFonts w:cs="Arial"/>
          <w:color w:val="000000"/>
        </w:rPr>
        <w:t>me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akaltye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nhenhe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akerte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unte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ahen</w:t>
      </w:r>
      <w:r>
        <w:rPr>
          <w:rFonts w:cs="Arial"/>
          <w:color w:val="000000"/>
        </w:rPr>
        <w:t>t</w:t>
      </w:r>
      <w:r w:rsidRPr="004E4CB0">
        <w:rPr>
          <w:rFonts w:cs="Arial"/>
          <w:color w:val="000000"/>
        </w:rPr>
        <w:t>ye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aneme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nhenhe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anetyeke</w:t>
      </w:r>
      <w:proofErr w:type="spellEnd"/>
      <w:r w:rsidRPr="004E4CB0">
        <w:rPr>
          <w:rFonts w:cs="Arial"/>
          <w:color w:val="000000"/>
        </w:rPr>
        <w:t xml:space="preserve"> enhanced Income Management, </w:t>
      </w:r>
      <w:proofErr w:type="spellStart"/>
      <w:r w:rsidRPr="004E4CB0">
        <w:rPr>
          <w:rFonts w:cs="Arial"/>
          <w:color w:val="000000"/>
        </w:rPr>
        <w:t>nhenhe</w:t>
      </w:r>
      <w:proofErr w:type="spellEnd"/>
      <w:r w:rsidRPr="004E4CB0">
        <w:rPr>
          <w:rFonts w:cs="Arial"/>
          <w:color w:val="000000"/>
        </w:rPr>
        <w:t xml:space="preserve">-le </w:t>
      </w:r>
      <w:proofErr w:type="spellStart"/>
      <w:r w:rsidRPr="004E4CB0">
        <w:rPr>
          <w:rFonts w:cs="Arial"/>
          <w:color w:val="000000"/>
        </w:rPr>
        <w:t>ngenhe</w:t>
      </w:r>
      <w:proofErr w:type="spellEnd"/>
      <w:r w:rsidRPr="004E4CB0">
        <w:rPr>
          <w:rFonts w:cs="Arial"/>
          <w:color w:val="000000"/>
        </w:rPr>
        <w:t xml:space="preserve"> help-</w:t>
      </w:r>
      <w:proofErr w:type="spellStart"/>
      <w:r w:rsidRPr="004E4CB0">
        <w:rPr>
          <w:rFonts w:cs="Arial"/>
          <w:color w:val="000000"/>
        </w:rPr>
        <w:t>emeleme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arne-arlke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awethe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anetyeke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mane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ngkwinhe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akerte</w:t>
      </w:r>
      <w:proofErr w:type="spellEnd"/>
      <w:r w:rsidRPr="004E4CB0">
        <w:rPr>
          <w:rFonts w:cs="Arial"/>
          <w:color w:val="000000"/>
        </w:rPr>
        <w:t>-le?</w:t>
      </w:r>
    </w:p>
    <w:p w14:paraId="493DBEC4" w14:textId="77777777" w:rsidR="0082292B" w:rsidRPr="004E4CB0" w:rsidRDefault="0082292B" w:rsidP="0082292B">
      <w:pPr>
        <w:spacing w:before="160" w:after="60"/>
        <w:rPr>
          <w:rFonts w:cs="Arial"/>
          <w:color w:val="000000" w:themeColor="text1"/>
        </w:rPr>
      </w:pPr>
      <w:proofErr w:type="spellStart"/>
      <w:r w:rsidRPr="004E4CB0">
        <w:rPr>
          <w:rFonts w:cs="Arial"/>
          <w:color w:val="000000"/>
        </w:rPr>
        <w:t>Nhenhe-enge</w:t>
      </w:r>
      <w:proofErr w:type="spellEnd"/>
      <w:r w:rsidRPr="004E4CB0">
        <w:rPr>
          <w:rFonts w:cs="Arial"/>
          <w:color w:val="000000"/>
        </w:rPr>
        <w:t xml:space="preserve"> enhanced Income Management </w:t>
      </w:r>
      <w:proofErr w:type="spellStart"/>
      <w:r w:rsidRPr="004E4CB0">
        <w:rPr>
          <w:rFonts w:cs="Arial"/>
          <w:color w:val="000000"/>
        </w:rPr>
        <w:t>ngenhe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anthetyenhe</w:t>
      </w:r>
      <w:proofErr w:type="spellEnd"/>
      <w:r>
        <w:rPr>
          <w:rFonts w:cs="Arial"/>
          <w:color w:val="000000"/>
        </w:rPr>
        <w:t xml:space="preserve"> </w:t>
      </w:r>
      <w:r w:rsidRPr="004E4CB0">
        <w:rPr>
          <w:rFonts w:cs="Arial"/>
          <w:color w:val="000000"/>
        </w:rPr>
        <w:t xml:space="preserve">enhanced Income Management account ante </w:t>
      </w:r>
      <w:proofErr w:type="spellStart"/>
      <w:r w:rsidRPr="004E4CB0">
        <w:rPr>
          <w:rFonts w:cs="Arial"/>
          <w:color w:val="000000"/>
        </w:rPr>
        <w:t>SmartCard</w:t>
      </w:r>
      <w:proofErr w:type="spellEnd"/>
      <w:r w:rsidRPr="004E4CB0">
        <w:rPr>
          <w:rFonts w:cs="Arial"/>
          <w:color w:val="000000"/>
        </w:rPr>
        <w:t xml:space="preserve">, </w:t>
      </w:r>
      <w:proofErr w:type="spellStart"/>
      <w:r w:rsidRPr="004E4CB0">
        <w:rPr>
          <w:rFonts w:cs="Arial"/>
          <w:color w:val="000000"/>
        </w:rPr>
        <w:t>nhenhe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akwene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Basic</w:t>
      </w:r>
      <w:r>
        <w:rPr>
          <w:rFonts w:cs="Arial"/>
          <w:color w:val="000000"/>
        </w:rPr>
        <w:t>s</w:t>
      </w:r>
      <w:r w:rsidRPr="004E4CB0">
        <w:rPr>
          <w:rFonts w:cs="Arial"/>
          <w:color w:val="000000"/>
        </w:rPr>
        <w:t>Card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arteke</w:t>
      </w:r>
      <w:proofErr w:type="spellEnd"/>
      <w:r w:rsidRPr="004E4CB0">
        <w:rPr>
          <w:rFonts w:cs="Arial"/>
          <w:color w:val="000000"/>
        </w:rPr>
        <w:t xml:space="preserve">, </w:t>
      </w:r>
      <w:proofErr w:type="spellStart"/>
      <w:r w:rsidRPr="004E4CB0">
        <w:rPr>
          <w:rFonts w:cs="Arial"/>
          <w:color w:val="000000"/>
        </w:rPr>
        <w:t>unte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awethe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arlke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arne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mp</w:t>
      </w:r>
      <w:r>
        <w:rPr>
          <w:rFonts w:cs="Arial"/>
          <w:color w:val="000000"/>
        </w:rPr>
        <w:t>w</w:t>
      </w:r>
      <w:r w:rsidRPr="004E4CB0">
        <w:rPr>
          <w:rFonts w:cs="Arial"/>
          <w:color w:val="000000"/>
        </w:rPr>
        <w:t>aretyeke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nhenhe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akerte</w:t>
      </w:r>
      <w:proofErr w:type="spellEnd"/>
      <w:r w:rsidRPr="004E4CB0">
        <w:rPr>
          <w:rFonts w:cs="Arial"/>
          <w:color w:val="000000"/>
        </w:rPr>
        <w:t>.</w:t>
      </w:r>
    </w:p>
    <w:p w14:paraId="60CC42F0" w14:textId="77777777" w:rsidR="0082292B" w:rsidRPr="004E4CB0" w:rsidRDefault="0082292B" w:rsidP="0082292B">
      <w:pPr>
        <w:spacing w:before="160" w:after="60"/>
        <w:rPr>
          <w:rFonts w:cs="Arial"/>
          <w:color w:val="000000" w:themeColor="text1"/>
        </w:rPr>
      </w:pPr>
      <w:proofErr w:type="spellStart"/>
      <w:r w:rsidRPr="004E4CB0">
        <w:rPr>
          <w:rFonts w:cs="Arial"/>
          <w:color w:val="000000"/>
        </w:rPr>
        <w:t>Nhenhe-enge</w:t>
      </w:r>
      <w:proofErr w:type="spellEnd"/>
      <w:r w:rsidRPr="004E4CB0">
        <w:rPr>
          <w:rFonts w:cs="Arial"/>
          <w:color w:val="000000"/>
        </w:rPr>
        <w:t xml:space="preserve"> enhanced Income Management </w:t>
      </w:r>
      <w:proofErr w:type="spellStart"/>
      <w:r w:rsidRPr="004E4CB0">
        <w:rPr>
          <w:rFonts w:cs="Arial"/>
          <w:color w:val="000000"/>
        </w:rPr>
        <w:t>unte</w:t>
      </w:r>
      <w:proofErr w:type="spellEnd"/>
      <w:r w:rsidRPr="004E4CB0">
        <w:rPr>
          <w:rFonts w:cs="Arial"/>
          <w:color w:val="000000"/>
        </w:rPr>
        <w:t xml:space="preserve"> online shopping </w:t>
      </w:r>
      <w:proofErr w:type="spellStart"/>
      <w:r w:rsidRPr="004E4CB0">
        <w:rPr>
          <w:rFonts w:cs="Arial"/>
          <w:color w:val="000000"/>
        </w:rPr>
        <w:t>mpwa</w:t>
      </w:r>
      <w:r>
        <w:rPr>
          <w:rFonts w:cs="Arial"/>
          <w:color w:val="000000"/>
        </w:rPr>
        <w:t>rem</w:t>
      </w:r>
      <w:r w:rsidRPr="004E4CB0">
        <w:rPr>
          <w:rFonts w:cs="Arial"/>
          <w:color w:val="000000"/>
        </w:rPr>
        <w:t>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me</w:t>
      </w:r>
      <w:r>
        <w:rPr>
          <w:rFonts w:cs="Arial"/>
          <w:color w:val="000000"/>
        </w:rPr>
        <w:t>r</w:t>
      </w:r>
      <w:r w:rsidRPr="004E4CB0">
        <w:rPr>
          <w:rFonts w:cs="Arial"/>
          <w:color w:val="000000"/>
        </w:rPr>
        <w:t>ne-ke</w:t>
      </w:r>
      <w:proofErr w:type="spellEnd"/>
      <w:r w:rsidRPr="004E4CB0">
        <w:rPr>
          <w:rFonts w:cs="Arial"/>
          <w:color w:val="000000"/>
        </w:rPr>
        <w:t>, bills-</w:t>
      </w:r>
      <w:proofErr w:type="spellStart"/>
      <w:r w:rsidRPr="004E4CB0">
        <w:rPr>
          <w:rFonts w:cs="Arial"/>
          <w:color w:val="000000"/>
        </w:rPr>
        <w:t>arlke</w:t>
      </w:r>
      <w:proofErr w:type="spellEnd"/>
      <w:r w:rsidRPr="004E4CB0">
        <w:rPr>
          <w:rFonts w:cs="Arial"/>
          <w:color w:val="000000"/>
        </w:rPr>
        <w:t xml:space="preserve"> pay-</w:t>
      </w:r>
      <w:proofErr w:type="spellStart"/>
      <w:r w:rsidRPr="004E4CB0">
        <w:rPr>
          <w:rFonts w:cs="Arial"/>
          <w:color w:val="000000"/>
        </w:rPr>
        <w:t>emelety</w:t>
      </w:r>
      <w:r>
        <w:rPr>
          <w:rFonts w:cs="Arial"/>
          <w:color w:val="000000"/>
        </w:rPr>
        <w:t>e</w:t>
      </w:r>
      <w:r w:rsidRPr="004E4CB0">
        <w:rPr>
          <w:rFonts w:cs="Arial"/>
          <w:color w:val="000000"/>
        </w:rPr>
        <w:t>ke</w:t>
      </w:r>
      <w:proofErr w:type="spellEnd"/>
      <w:r w:rsidRPr="004E4CB0">
        <w:rPr>
          <w:rFonts w:cs="Arial"/>
          <w:color w:val="000000"/>
        </w:rPr>
        <w:t xml:space="preserve"> BPAY use-</w:t>
      </w:r>
      <w:proofErr w:type="spellStart"/>
      <w:r w:rsidRPr="004E4CB0">
        <w:rPr>
          <w:rFonts w:cs="Arial"/>
          <w:color w:val="000000"/>
        </w:rPr>
        <w:t>emeleme</w:t>
      </w:r>
      <w:proofErr w:type="spellEnd"/>
      <w:r w:rsidRPr="004E4CB0">
        <w:rPr>
          <w:rFonts w:cs="Arial"/>
          <w:color w:val="000000"/>
        </w:rPr>
        <w:t xml:space="preserve">, ante balance </w:t>
      </w:r>
      <w:proofErr w:type="spellStart"/>
      <w:r w:rsidRPr="004E4CB0">
        <w:rPr>
          <w:rFonts w:cs="Arial"/>
          <w:color w:val="000000"/>
        </w:rPr>
        <w:t>ngkwinhe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arlke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aretyeke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nthakenhe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unte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aretyenhen</w:t>
      </w:r>
      <w:r>
        <w:rPr>
          <w:rFonts w:cs="Arial"/>
          <w:color w:val="000000"/>
        </w:rPr>
        <w:t>g</w:t>
      </w:r>
      <w:r w:rsidRPr="004E4CB0">
        <w:rPr>
          <w:rFonts w:cs="Arial"/>
          <w:color w:val="000000"/>
        </w:rPr>
        <w:t>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mane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nthakengetye</w:t>
      </w:r>
      <w:proofErr w:type="spellEnd"/>
      <w:r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unte</w:t>
      </w:r>
      <w:proofErr w:type="spellEnd"/>
      <w:r w:rsidRPr="004E4CB0">
        <w:rPr>
          <w:rFonts w:cs="Arial"/>
          <w:color w:val="000000"/>
        </w:rPr>
        <w:t xml:space="preserve"> spend-</w:t>
      </w:r>
      <w:proofErr w:type="spellStart"/>
      <w:r w:rsidRPr="004E4CB0">
        <w:rPr>
          <w:rFonts w:cs="Arial"/>
          <w:color w:val="000000"/>
        </w:rPr>
        <w:t>emeleke</w:t>
      </w:r>
      <w:proofErr w:type="spellEnd"/>
      <w:r w:rsidRPr="004E4CB0">
        <w:rPr>
          <w:rFonts w:cs="Arial"/>
          <w:color w:val="000000"/>
        </w:rPr>
        <w:t>.</w:t>
      </w:r>
    </w:p>
    <w:p w14:paraId="1730D3F2" w14:textId="77777777" w:rsidR="0082292B" w:rsidRPr="004E4CB0" w:rsidRDefault="0082292B" w:rsidP="0082292B">
      <w:pPr>
        <w:spacing w:before="160" w:after="60"/>
        <w:rPr>
          <w:rFonts w:cs="Arial"/>
          <w:color w:val="000000" w:themeColor="text1"/>
        </w:rPr>
      </w:pPr>
      <w:r w:rsidRPr="004E4CB0">
        <w:rPr>
          <w:rFonts w:cs="Arial"/>
          <w:color w:val="000000"/>
        </w:rPr>
        <w:t xml:space="preserve">Unte </w:t>
      </w:r>
      <w:proofErr w:type="spellStart"/>
      <w:r w:rsidRPr="004E4CB0">
        <w:rPr>
          <w:rFonts w:cs="Arial"/>
          <w:color w:val="000000"/>
        </w:rPr>
        <w:t>apeke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ahen</w:t>
      </w:r>
      <w:r>
        <w:rPr>
          <w:rFonts w:cs="Arial"/>
          <w:color w:val="000000"/>
        </w:rPr>
        <w:t>ty</w:t>
      </w:r>
      <w:r w:rsidRPr="004E4CB0">
        <w:rPr>
          <w:rFonts w:cs="Arial"/>
          <w:color w:val="000000"/>
        </w:rPr>
        <w:t>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SmartCard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ngkwinhe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arre</w:t>
      </w:r>
      <w:r>
        <w:rPr>
          <w:rFonts w:cs="Arial"/>
          <w:color w:val="000000"/>
        </w:rPr>
        <w:t>rnet</w:t>
      </w:r>
      <w:r w:rsidRPr="004E4CB0">
        <w:rPr>
          <w:rFonts w:cs="Arial"/>
          <w:color w:val="000000"/>
        </w:rPr>
        <w:t>yeke</w:t>
      </w:r>
      <w:proofErr w:type="spellEnd"/>
      <w:r w:rsidRPr="004E4CB0">
        <w:rPr>
          <w:rFonts w:cs="Arial"/>
          <w:color w:val="000000"/>
        </w:rPr>
        <w:t xml:space="preserve"> phone </w:t>
      </w:r>
      <w:proofErr w:type="spellStart"/>
      <w:r w:rsidRPr="004E4CB0">
        <w:rPr>
          <w:rFonts w:cs="Arial"/>
          <w:color w:val="000000"/>
        </w:rPr>
        <w:t>ngkwinhenge</w:t>
      </w:r>
      <w:proofErr w:type="spellEnd"/>
      <w:r w:rsidRPr="004E4CB0">
        <w:rPr>
          <w:rFonts w:cs="Arial"/>
          <w:color w:val="000000"/>
        </w:rPr>
        <w:t xml:space="preserve"> easy </w:t>
      </w:r>
      <w:proofErr w:type="spellStart"/>
      <w:r w:rsidRPr="004E4CB0">
        <w:rPr>
          <w:rFonts w:cs="Arial"/>
          <w:color w:val="000000"/>
        </w:rPr>
        <w:t>anetyenhen</w:t>
      </w:r>
      <w:r>
        <w:rPr>
          <w:rFonts w:cs="Arial"/>
          <w:color w:val="000000"/>
        </w:rPr>
        <w:t>g</w:t>
      </w:r>
      <w:r w:rsidRPr="004E4CB0">
        <w:rPr>
          <w:rFonts w:cs="Arial"/>
          <w:color w:val="000000"/>
        </w:rPr>
        <w:t>e</w:t>
      </w:r>
      <w:proofErr w:type="spellEnd"/>
      <w:r w:rsidRPr="004E4CB0">
        <w:rPr>
          <w:rFonts w:cs="Arial"/>
          <w:color w:val="000000"/>
        </w:rPr>
        <w:t xml:space="preserve"> pay-</w:t>
      </w:r>
      <w:proofErr w:type="spellStart"/>
      <w:r w:rsidRPr="004E4CB0">
        <w:rPr>
          <w:rFonts w:cs="Arial"/>
          <w:color w:val="000000"/>
        </w:rPr>
        <w:t>emelety</w:t>
      </w:r>
      <w:r>
        <w:rPr>
          <w:rFonts w:cs="Arial"/>
          <w:color w:val="000000"/>
        </w:rPr>
        <w:t>en</w:t>
      </w:r>
      <w:r w:rsidRPr="004E4CB0">
        <w:rPr>
          <w:rFonts w:cs="Arial"/>
          <w:color w:val="000000"/>
        </w:rPr>
        <w:t>henge</w:t>
      </w:r>
      <w:proofErr w:type="spellEnd"/>
      <w:r w:rsidRPr="004E4CB0">
        <w:rPr>
          <w:rFonts w:cs="Arial"/>
          <w:color w:val="000000"/>
        </w:rPr>
        <w:t xml:space="preserve"> store-</w:t>
      </w:r>
      <w:proofErr w:type="spellStart"/>
      <w:r w:rsidRPr="004E4CB0">
        <w:rPr>
          <w:rFonts w:cs="Arial"/>
          <w:color w:val="000000"/>
        </w:rPr>
        <w:t>enge</w:t>
      </w:r>
      <w:proofErr w:type="spellEnd"/>
      <w:r w:rsidRPr="004E4CB0">
        <w:rPr>
          <w:rFonts w:cs="Arial"/>
          <w:color w:val="000000"/>
        </w:rPr>
        <w:t>.</w:t>
      </w:r>
    </w:p>
    <w:p w14:paraId="473FADD3" w14:textId="77777777" w:rsidR="0082292B" w:rsidRPr="002B18AA" w:rsidRDefault="0082292B" w:rsidP="0082292B">
      <w:pPr>
        <w:spacing w:before="160" w:after="60"/>
      </w:pPr>
      <w:r w:rsidRPr="002B18AA">
        <w:t xml:space="preserve">Unte </w:t>
      </w:r>
      <w:proofErr w:type="spellStart"/>
      <w:r w:rsidRPr="002B18AA">
        <w:t>angketyeke</w:t>
      </w:r>
      <w:proofErr w:type="spellEnd"/>
      <w:r w:rsidRPr="002B18AA">
        <w:t xml:space="preserve"> </w:t>
      </w:r>
      <w:proofErr w:type="spellStart"/>
      <w:r w:rsidRPr="002B18AA">
        <w:t>anwerne-ke</w:t>
      </w:r>
      <w:proofErr w:type="spellEnd"/>
      <w:r w:rsidRPr="002B18AA">
        <w:t xml:space="preserve"> </w:t>
      </w:r>
      <w:proofErr w:type="spellStart"/>
      <w:r w:rsidRPr="002B18AA">
        <w:t>unte</w:t>
      </w:r>
      <w:proofErr w:type="spellEnd"/>
      <w:r w:rsidRPr="002B18AA">
        <w:t xml:space="preserve"> </w:t>
      </w:r>
      <w:proofErr w:type="spellStart"/>
      <w:r w:rsidRPr="002B18AA">
        <w:t>apeke</w:t>
      </w:r>
      <w:proofErr w:type="spellEnd"/>
      <w:r w:rsidRPr="002B18AA">
        <w:t xml:space="preserve"> </w:t>
      </w:r>
      <w:proofErr w:type="spellStart"/>
      <w:r w:rsidRPr="002B18AA">
        <w:t>ahentye</w:t>
      </w:r>
      <w:proofErr w:type="spellEnd"/>
      <w:r w:rsidRPr="002B18AA">
        <w:t xml:space="preserve"> </w:t>
      </w:r>
      <w:proofErr w:type="spellStart"/>
      <w:r w:rsidRPr="002B18AA">
        <w:t>nhenhe-ke</w:t>
      </w:r>
      <w:proofErr w:type="spellEnd"/>
      <w:r w:rsidRPr="002B18AA">
        <w:t xml:space="preserve"> Income Management-</w:t>
      </w:r>
      <w:proofErr w:type="spellStart"/>
      <w:r w:rsidRPr="002B18AA">
        <w:t>engtyele</w:t>
      </w:r>
      <w:proofErr w:type="spellEnd"/>
      <w:r w:rsidRPr="002B18AA">
        <w:t xml:space="preserve"> enhanced Income Management-</w:t>
      </w:r>
      <w:proofErr w:type="spellStart"/>
      <w:r w:rsidRPr="002B18AA">
        <w:t>wenre</w:t>
      </w:r>
      <w:proofErr w:type="spellEnd"/>
      <w:r w:rsidRPr="002B18AA">
        <w:t>.</w:t>
      </w:r>
    </w:p>
    <w:p w14:paraId="70FC595B" w14:textId="77777777" w:rsidR="0082292B" w:rsidRPr="002B18AA" w:rsidRDefault="0082292B" w:rsidP="0082292B">
      <w:pPr>
        <w:spacing w:before="160" w:after="60"/>
      </w:pPr>
      <w:r w:rsidRPr="002B18AA">
        <w:t>Unte enhance</w:t>
      </w:r>
      <w:r>
        <w:rPr>
          <w:rFonts w:eastAsia="Batang" w:hint="eastAsia"/>
          <w:lang w:eastAsia="ko-KR"/>
        </w:rPr>
        <w:t>d</w:t>
      </w:r>
      <w:r w:rsidRPr="002B18AA">
        <w:t xml:space="preserve"> Income Management </w:t>
      </w:r>
      <w:proofErr w:type="spellStart"/>
      <w:r w:rsidRPr="002B18AA">
        <w:t>anetyenhe</w:t>
      </w:r>
      <w:proofErr w:type="spellEnd"/>
      <w:r w:rsidRPr="002B18AA">
        <w:t xml:space="preserve">, Centrelink mane </w:t>
      </w:r>
      <w:proofErr w:type="spellStart"/>
      <w:r w:rsidRPr="002B18AA">
        <w:t>unte</w:t>
      </w:r>
      <w:proofErr w:type="spellEnd"/>
      <w:r w:rsidRPr="002B18AA">
        <w:t xml:space="preserve"> </w:t>
      </w:r>
      <w:proofErr w:type="spellStart"/>
      <w:r w:rsidRPr="002B18AA">
        <w:t>aneme</w:t>
      </w:r>
      <w:proofErr w:type="spellEnd"/>
      <w:r w:rsidRPr="002B18AA">
        <w:t xml:space="preserve"> Services Australia-</w:t>
      </w:r>
      <w:proofErr w:type="spellStart"/>
      <w:r w:rsidRPr="002B18AA">
        <w:t>enge</w:t>
      </w:r>
      <w:proofErr w:type="spellEnd"/>
      <w:r w:rsidRPr="002B18AA">
        <w:t xml:space="preserve"> change-</w:t>
      </w:r>
      <w:proofErr w:type="spellStart"/>
      <w:r w:rsidRPr="002B18AA">
        <w:t>irretyek</w:t>
      </w:r>
      <w:r>
        <w:t>e</w:t>
      </w:r>
      <w:r w:rsidRPr="002B18AA">
        <w:t>n</w:t>
      </w:r>
      <w:r>
        <w:t>h</w:t>
      </w:r>
      <w:r w:rsidRPr="002B18AA">
        <w:t>e</w:t>
      </w:r>
      <w:proofErr w:type="spellEnd"/>
      <w:r w:rsidRPr="002B18AA">
        <w:t>.</w:t>
      </w:r>
    </w:p>
    <w:p w14:paraId="1BFCF2DE" w14:textId="77777777" w:rsidR="0082292B" w:rsidRPr="004E4CB0" w:rsidRDefault="0082292B" w:rsidP="0082292B">
      <w:pPr>
        <w:spacing w:before="160" w:after="60"/>
        <w:rPr>
          <w:rFonts w:cs="Arial"/>
          <w:color w:val="000000" w:themeColor="text1"/>
        </w:rPr>
      </w:pPr>
      <w:r w:rsidRPr="004E4CB0">
        <w:rPr>
          <w:rFonts w:cs="Arial"/>
          <w:color w:val="000000"/>
        </w:rPr>
        <w:t xml:space="preserve">Unte Northern Territory-le </w:t>
      </w:r>
      <w:proofErr w:type="spellStart"/>
      <w:r w:rsidRPr="004E4CB0">
        <w:rPr>
          <w:rFonts w:cs="Arial"/>
          <w:color w:val="000000"/>
        </w:rPr>
        <w:t>aneme</w:t>
      </w:r>
      <w:proofErr w:type="spellEnd"/>
      <w:r w:rsidRPr="004E4CB0">
        <w:rPr>
          <w:rFonts w:cs="Arial"/>
          <w:color w:val="000000"/>
        </w:rPr>
        <w:t xml:space="preserve">, </w:t>
      </w:r>
      <w:proofErr w:type="spellStart"/>
      <w:r w:rsidRPr="004E4CB0">
        <w:rPr>
          <w:rFonts w:cs="Arial"/>
          <w:color w:val="000000"/>
        </w:rPr>
        <w:t>unte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ahen</w:t>
      </w:r>
      <w:r>
        <w:rPr>
          <w:rFonts w:cs="Arial"/>
          <w:color w:val="000000"/>
        </w:rPr>
        <w:t>t</w:t>
      </w:r>
      <w:r w:rsidRPr="004E4CB0">
        <w:rPr>
          <w:rFonts w:cs="Arial"/>
          <w:color w:val="000000"/>
        </w:rPr>
        <w:t>ye</w:t>
      </w:r>
      <w:proofErr w:type="spellEnd"/>
      <w:r w:rsidRPr="004E4CB0">
        <w:rPr>
          <w:rFonts w:cs="Arial"/>
          <w:color w:val="000000"/>
        </w:rPr>
        <w:t xml:space="preserve"> enhanced Income Management account-</w:t>
      </w:r>
      <w:proofErr w:type="spellStart"/>
      <w:r w:rsidRPr="004E4CB0">
        <w:rPr>
          <w:rFonts w:cs="Arial"/>
          <w:color w:val="000000"/>
        </w:rPr>
        <w:t>ke</w:t>
      </w:r>
      <w:proofErr w:type="spellEnd"/>
      <w:r w:rsidRPr="004E4CB0">
        <w:rPr>
          <w:rFonts w:cs="Arial"/>
          <w:color w:val="000000"/>
        </w:rPr>
        <w:t xml:space="preserve"> ante </w:t>
      </w:r>
      <w:proofErr w:type="spellStart"/>
      <w:r w:rsidRPr="004E4CB0">
        <w:rPr>
          <w:rFonts w:cs="Arial"/>
          <w:color w:val="000000"/>
        </w:rPr>
        <w:t>SmartCard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nhenhe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unte</w:t>
      </w:r>
      <w:r>
        <w:rPr>
          <w:rFonts w:cs="Arial"/>
          <w:color w:val="000000"/>
        </w:rPr>
        <w:t>me</w:t>
      </w:r>
      <w:proofErr w:type="spellEnd"/>
      <w:r w:rsidRPr="004E4CB0">
        <w:rPr>
          <w:rFonts w:cs="Arial"/>
          <w:color w:val="000000"/>
        </w:rPr>
        <w:t xml:space="preserve"> Services Australia-le or Traditional Credit Union-</w:t>
      </w:r>
      <w:proofErr w:type="spellStart"/>
      <w:r w:rsidRPr="004E4CB0">
        <w:rPr>
          <w:rFonts w:cs="Arial"/>
          <w:color w:val="000000"/>
        </w:rPr>
        <w:t>ele</w:t>
      </w:r>
      <w:proofErr w:type="spellEnd"/>
      <w:r w:rsidRPr="004E4CB0">
        <w:rPr>
          <w:rFonts w:cs="Arial"/>
          <w:color w:val="000000"/>
        </w:rPr>
        <w:t xml:space="preserve"> manage-</w:t>
      </w:r>
      <w:proofErr w:type="spellStart"/>
      <w:r w:rsidRPr="004E4CB0">
        <w:rPr>
          <w:rFonts w:cs="Arial"/>
          <w:color w:val="000000"/>
        </w:rPr>
        <w:t>emeleme</w:t>
      </w:r>
      <w:proofErr w:type="spellEnd"/>
      <w:r w:rsidRPr="004E4CB0">
        <w:rPr>
          <w:rFonts w:cs="Arial"/>
          <w:color w:val="000000"/>
        </w:rPr>
        <w:t xml:space="preserve">, </w:t>
      </w:r>
      <w:proofErr w:type="spellStart"/>
      <w:r w:rsidRPr="004E4CB0">
        <w:rPr>
          <w:rFonts w:cs="Arial"/>
          <w:color w:val="000000"/>
        </w:rPr>
        <w:t>nhenhe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itne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ileme</w:t>
      </w:r>
      <w:proofErr w:type="spellEnd"/>
      <w:r w:rsidRPr="004E4CB0">
        <w:rPr>
          <w:rFonts w:cs="Arial"/>
          <w:color w:val="000000"/>
        </w:rPr>
        <w:t xml:space="preserve"> TCU.</w:t>
      </w:r>
    </w:p>
    <w:p w14:paraId="297CAF90" w14:textId="77777777" w:rsidR="0082292B" w:rsidRPr="004E4CB0" w:rsidRDefault="0082292B" w:rsidP="0082292B">
      <w:pPr>
        <w:spacing w:before="160" w:after="60"/>
        <w:rPr>
          <w:rFonts w:cs="Arial"/>
          <w:color w:val="000000" w:themeColor="text1"/>
        </w:rPr>
      </w:pPr>
      <w:r w:rsidRPr="004E4CB0">
        <w:rPr>
          <w:rFonts w:cs="Arial"/>
          <w:color w:val="000000"/>
        </w:rPr>
        <w:t xml:space="preserve">Unte </w:t>
      </w:r>
      <w:proofErr w:type="spellStart"/>
      <w:r w:rsidRPr="004E4CB0">
        <w:rPr>
          <w:rFonts w:cs="Arial"/>
          <w:color w:val="000000"/>
        </w:rPr>
        <w:t>anteme</w:t>
      </w:r>
      <w:proofErr w:type="spellEnd"/>
      <w:r w:rsidRPr="004E4CB0">
        <w:rPr>
          <w:rFonts w:cs="Arial"/>
          <w:color w:val="000000"/>
        </w:rPr>
        <w:t xml:space="preserve"> enhanced Income Management-le, </w:t>
      </w:r>
      <w:proofErr w:type="spellStart"/>
      <w:r w:rsidRPr="004E4CB0">
        <w:rPr>
          <w:rFonts w:cs="Arial"/>
          <w:color w:val="000000"/>
        </w:rPr>
        <w:t>unte</w:t>
      </w:r>
      <w:proofErr w:type="spellEnd"/>
      <w:r w:rsidRPr="004E4CB0">
        <w:rPr>
          <w:rFonts w:cs="Arial"/>
          <w:color w:val="000000"/>
        </w:rPr>
        <w:t xml:space="preserve"> Income Management </w:t>
      </w:r>
      <w:proofErr w:type="spellStart"/>
      <w:r w:rsidRPr="004E4CB0">
        <w:rPr>
          <w:rFonts w:cs="Arial"/>
          <w:color w:val="000000"/>
        </w:rPr>
        <w:t>anetyekenhe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unteme</w:t>
      </w:r>
      <w:proofErr w:type="spellEnd"/>
      <w:r w:rsidRPr="004E4CB0">
        <w:rPr>
          <w:rFonts w:cs="Arial"/>
          <w:color w:val="000000"/>
        </w:rPr>
        <w:t>.</w:t>
      </w:r>
    </w:p>
    <w:p w14:paraId="2F6800EE" w14:textId="77777777" w:rsidR="0082292B" w:rsidRPr="00375F35" w:rsidRDefault="0082292B" w:rsidP="0082292B">
      <w:pPr>
        <w:spacing w:before="160" w:after="60"/>
        <w:rPr>
          <w:b/>
          <w:bCs/>
        </w:rPr>
      </w:pPr>
      <w:r w:rsidRPr="00375F35">
        <w:rPr>
          <w:b/>
          <w:bCs/>
        </w:rPr>
        <w:t xml:space="preserve">Unte </w:t>
      </w:r>
      <w:proofErr w:type="spellStart"/>
      <w:r w:rsidRPr="00375F35">
        <w:rPr>
          <w:b/>
          <w:bCs/>
        </w:rPr>
        <w:t>apeke</w:t>
      </w:r>
      <w:proofErr w:type="spellEnd"/>
      <w:r w:rsidRPr="00375F35">
        <w:rPr>
          <w:b/>
          <w:bCs/>
        </w:rPr>
        <w:t xml:space="preserve"> </w:t>
      </w:r>
      <w:proofErr w:type="spellStart"/>
      <w:r w:rsidRPr="00375F35">
        <w:rPr>
          <w:b/>
          <w:bCs/>
        </w:rPr>
        <w:t>ahentye</w:t>
      </w:r>
      <w:proofErr w:type="spellEnd"/>
      <w:r w:rsidRPr="00375F35">
        <w:rPr>
          <w:b/>
          <w:bCs/>
        </w:rPr>
        <w:t xml:space="preserve"> enhanced Income Management-</w:t>
      </w:r>
      <w:proofErr w:type="spellStart"/>
      <w:r w:rsidRPr="00375F35">
        <w:rPr>
          <w:b/>
          <w:bCs/>
        </w:rPr>
        <w:t>ke</w:t>
      </w:r>
      <w:proofErr w:type="spellEnd"/>
      <w:r w:rsidRPr="00375F35">
        <w:rPr>
          <w:b/>
          <w:bCs/>
        </w:rPr>
        <w:t xml:space="preserve"> or </w:t>
      </w:r>
      <w:proofErr w:type="spellStart"/>
      <w:r w:rsidRPr="00375F35">
        <w:rPr>
          <w:b/>
          <w:bCs/>
        </w:rPr>
        <w:t>awethe</w:t>
      </w:r>
      <w:proofErr w:type="spellEnd"/>
      <w:r w:rsidRPr="00375F35">
        <w:rPr>
          <w:b/>
          <w:bCs/>
        </w:rPr>
        <w:t xml:space="preserve"> </w:t>
      </w:r>
      <w:proofErr w:type="spellStart"/>
      <w:r w:rsidRPr="00375F35">
        <w:rPr>
          <w:b/>
          <w:bCs/>
        </w:rPr>
        <w:t>awetyeke</w:t>
      </w:r>
      <w:proofErr w:type="spellEnd"/>
      <w:r w:rsidRPr="00375F35">
        <w:rPr>
          <w:b/>
          <w:bCs/>
        </w:rPr>
        <w:t xml:space="preserve"> </w:t>
      </w:r>
      <w:proofErr w:type="spellStart"/>
      <w:r w:rsidRPr="00375F35">
        <w:rPr>
          <w:b/>
          <w:bCs/>
        </w:rPr>
        <w:t>nhenhe</w:t>
      </w:r>
      <w:proofErr w:type="spellEnd"/>
      <w:r w:rsidRPr="00375F35">
        <w:rPr>
          <w:b/>
          <w:bCs/>
        </w:rPr>
        <w:t xml:space="preserve"> </w:t>
      </w:r>
      <w:proofErr w:type="spellStart"/>
      <w:r w:rsidRPr="00375F35">
        <w:rPr>
          <w:b/>
          <w:bCs/>
        </w:rPr>
        <w:t>akerte</w:t>
      </w:r>
      <w:proofErr w:type="spellEnd"/>
      <w:r w:rsidRPr="00375F35">
        <w:rPr>
          <w:b/>
          <w:bCs/>
        </w:rPr>
        <w:t>:</w:t>
      </w:r>
    </w:p>
    <w:p w14:paraId="43F8673A" w14:textId="075B2367" w:rsidR="0082292B" w:rsidRPr="004E4CB0" w:rsidRDefault="0082292B" w:rsidP="0082292B">
      <w:pPr>
        <w:pStyle w:val="ListParagraph"/>
        <w:numPr>
          <w:ilvl w:val="0"/>
          <w:numId w:val="23"/>
        </w:numPr>
        <w:spacing w:before="160" w:after="60" w:line="278" w:lineRule="auto"/>
        <w:contextualSpacing w:val="0"/>
        <w:rPr>
          <w:rFonts w:cs="Arial"/>
          <w:color w:val="000000" w:themeColor="text1"/>
        </w:rPr>
      </w:pPr>
      <w:proofErr w:type="spellStart"/>
      <w:r w:rsidRPr="004E4CB0">
        <w:rPr>
          <w:rFonts w:cs="Arial"/>
          <w:color w:val="000000"/>
        </w:rPr>
        <w:t>Nhenhe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araye</w:t>
      </w:r>
      <w:proofErr w:type="spellEnd"/>
      <w:r w:rsidRPr="004E4CB0">
        <w:rPr>
          <w:rFonts w:cs="Arial"/>
          <w:color w:val="000000"/>
        </w:rPr>
        <w:t xml:space="preserve"> </w:t>
      </w:r>
      <w:r w:rsidR="001C463D">
        <w:rPr>
          <w:rFonts w:cs="Arial"/>
          <w:color w:val="000000"/>
        </w:rPr>
        <w:t>servicesaustralia</w:t>
      </w:r>
      <w:r w:rsidRPr="00A976AF">
        <w:rPr>
          <w:rFonts w:cs="Arial"/>
          <w:color w:val="000000"/>
        </w:rPr>
        <w:t>.gov.au/</w:t>
      </w:r>
      <w:proofErr w:type="spellStart"/>
      <w:r w:rsidRPr="00A976AF">
        <w:rPr>
          <w:rFonts w:cs="Arial"/>
          <w:color w:val="000000"/>
        </w:rPr>
        <w:t>SmartCard</w:t>
      </w:r>
      <w:proofErr w:type="spellEnd"/>
    </w:p>
    <w:p w14:paraId="6F934DAA" w14:textId="77777777" w:rsidR="00CD701B" w:rsidRPr="00CD701B" w:rsidRDefault="0082292B" w:rsidP="00CD701B">
      <w:pPr>
        <w:pStyle w:val="ListParagraph"/>
        <w:numPr>
          <w:ilvl w:val="0"/>
          <w:numId w:val="23"/>
        </w:numPr>
        <w:spacing w:before="160" w:after="60" w:line="278" w:lineRule="auto"/>
        <w:contextualSpacing w:val="0"/>
        <w:rPr>
          <w:rFonts w:cs="Arial"/>
          <w:color w:val="000000" w:themeColor="text1"/>
        </w:rPr>
      </w:pPr>
      <w:r w:rsidRPr="004E4CB0">
        <w:rPr>
          <w:rFonts w:cs="Arial"/>
          <w:color w:val="000000"/>
        </w:rPr>
        <w:t>Ring-</w:t>
      </w:r>
      <w:proofErr w:type="spellStart"/>
      <w:r w:rsidRPr="004E4CB0">
        <w:rPr>
          <w:rFonts w:cs="Arial"/>
          <w:color w:val="000000"/>
        </w:rPr>
        <w:t>emelaye</w:t>
      </w:r>
      <w:proofErr w:type="spellEnd"/>
      <w:r w:rsidRPr="004E4CB0">
        <w:rPr>
          <w:rFonts w:cs="Arial"/>
          <w:color w:val="000000"/>
        </w:rPr>
        <w:t xml:space="preserve"> 1800 252 604 or </w:t>
      </w:r>
      <w:proofErr w:type="spellStart"/>
      <w:r w:rsidRPr="004E4CB0">
        <w:rPr>
          <w:rFonts w:cs="Arial"/>
          <w:color w:val="000000"/>
        </w:rPr>
        <w:t>unte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apeke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ahen</w:t>
      </w:r>
      <w:r>
        <w:rPr>
          <w:rFonts w:cs="Arial"/>
          <w:color w:val="000000"/>
        </w:rPr>
        <w:t>t</w:t>
      </w:r>
      <w:r w:rsidRPr="004E4CB0">
        <w:rPr>
          <w:rFonts w:cs="Arial"/>
          <w:color w:val="000000"/>
        </w:rPr>
        <w:t>ye</w:t>
      </w:r>
      <w:proofErr w:type="spellEnd"/>
      <w:r w:rsidRPr="004E4CB0">
        <w:rPr>
          <w:rFonts w:cs="Arial"/>
          <w:color w:val="000000"/>
        </w:rPr>
        <w:t xml:space="preserve"> interpreter-</w:t>
      </w:r>
      <w:proofErr w:type="spellStart"/>
      <w:r w:rsidRPr="004E4CB0">
        <w:rPr>
          <w:rFonts w:cs="Arial"/>
          <w:color w:val="000000"/>
        </w:rPr>
        <w:t>ke</w:t>
      </w:r>
      <w:proofErr w:type="spellEnd"/>
      <w:r w:rsidRPr="004E4CB0">
        <w:rPr>
          <w:rFonts w:cs="Arial"/>
          <w:color w:val="000000"/>
        </w:rPr>
        <w:t xml:space="preserve"> </w:t>
      </w:r>
      <w:proofErr w:type="spellStart"/>
      <w:r w:rsidRPr="004E4CB0">
        <w:rPr>
          <w:rFonts w:cs="Arial"/>
          <w:color w:val="000000"/>
        </w:rPr>
        <w:t>alakaye</w:t>
      </w:r>
      <w:proofErr w:type="spellEnd"/>
      <w:r>
        <w:rPr>
          <w:rFonts w:cs="Arial"/>
          <w:color w:val="000000"/>
        </w:rPr>
        <w:t>,</w:t>
      </w:r>
    </w:p>
    <w:p w14:paraId="50A3D6AB" w14:textId="614357FC" w:rsidR="00EE0EBF" w:rsidRPr="00CD701B" w:rsidRDefault="0082292B" w:rsidP="00CD701B">
      <w:pPr>
        <w:pStyle w:val="ListParagraph"/>
        <w:numPr>
          <w:ilvl w:val="0"/>
          <w:numId w:val="23"/>
        </w:numPr>
        <w:spacing w:before="160" w:after="60" w:line="278" w:lineRule="auto"/>
        <w:contextualSpacing w:val="0"/>
        <w:rPr>
          <w:rFonts w:cs="Arial"/>
          <w:color w:val="000000" w:themeColor="text1"/>
        </w:rPr>
      </w:pPr>
      <w:proofErr w:type="spellStart"/>
      <w:r w:rsidRPr="00CD701B">
        <w:rPr>
          <w:rFonts w:cs="Arial"/>
          <w:color w:val="000000"/>
        </w:rPr>
        <w:t>Nhenhe</w:t>
      </w:r>
      <w:proofErr w:type="spellEnd"/>
      <w:r w:rsidRPr="00CD701B">
        <w:rPr>
          <w:rFonts w:cs="Arial"/>
          <w:color w:val="000000"/>
        </w:rPr>
        <w:t xml:space="preserve"> </w:t>
      </w:r>
      <w:proofErr w:type="spellStart"/>
      <w:r w:rsidRPr="00CD701B">
        <w:rPr>
          <w:rFonts w:cs="Arial"/>
          <w:color w:val="000000"/>
        </w:rPr>
        <w:t>araye</w:t>
      </w:r>
      <w:proofErr w:type="spellEnd"/>
      <w:r w:rsidRPr="00CD701B">
        <w:rPr>
          <w:rFonts w:cs="Arial"/>
          <w:color w:val="000000"/>
        </w:rPr>
        <w:t xml:space="preserve"> service centre.</w:t>
      </w:r>
    </w:p>
    <w:sectPr w:rsidR="00EE0EBF" w:rsidRPr="00CD70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14A5" w14:textId="77777777" w:rsidR="00667364" w:rsidRDefault="00667364" w:rsidP="00B04ED8">
      <w:pPr>
        <w:spacing w:after="0" w:line="240" w:lineRule="auto"/>
      </w:pPr>
      <w:r>
        <w:separator/>
      </w:r>
    </w:p>
  </w:endnote>
  <w:endnote w:type="continuationSeparator" w:id="0">
    <w:p w14:paraId="5556A512" w14:textId="77777777" w:rsidR="00667364" w:rsidRDefault="0066736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12B7A" w14:textId="77777777" w:rsidR="00667364" w:rsidRDefault="00667364" w:rsidP="00B04ED8">
      <w:pPr>
        <w:spacing w:after="0" w:line="240" w:lineRule="auto"/>
      </w:pPr>
      <w:r>
        <w:separator/>
      </w:r>
    </w:p>
  </w:footnote>
  <w:footnote w:type="continuationSeparator" w:id="0">
    <w:p w14:paraId="038689A1" w14:textId="77777777" w:rsidR="00667364" w:rsidRDefault="0066736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5"/>
  </w:num>
  <w:num w:numId="2" w16cid:durableId="1465810450">
    <w:abstractNumId w:val="21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8"/>
  </w:num>
  <w:num w:numId="9" w16cid:durableId="1460608755">
    <w:abstractNumId w:val="26"/>
  </w:num>
  <w:num w:numId="10" w16cid:durableId="986665818">
    <w:abstractNumId w:val="19"/>
  </w:num>
  <w:num w:numId="11" w16cid:durableId="401371915">
    <w:abstractNumId w:val="16"/>
  </w:num>
  <w:num w:numId="12" w16cid:durableId="1093433001">
    <w:abstractNumId w:val="29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2"/>
  </w:num>
  <w:num w:numId="19" w16cid:durableId="1077895909">
    <w:abstractNumId w:val="15"/>
  </w:num>
  <w:num w:numId="20" w16cid:durableId="1604873604">
    <w:abstractNumId w:val="9"/>
  </w:num>
  <w:num w:numId="21" w16cid:durableId="398525425">
    <w:abstractNumId w:val="20"/>
  </w:num>
  <w:num w:numId="22" w16cid:durableId="466708080">
    <w:abstractNumId w:val="4"/>
  </w:num>
  <w:num w:numId="23" w16cid:durableId="1006978651">
    <w:abstractNumId w:val="18"/>
  </w:num>
  <w:num w:numId="24" w16cid:durableId="1322540261">
    <w:abstractNumId w:val="27"/>
  </w:num>
  <w:num w:numId="25" w16cid:durableId="553388690">
    <w:abstractNumId w:val="14"/>
  </w:num>
  <w:num w:numId="26" w16cid:durableId="1067461763">
    <w:abstractNumId w:val="17"/>
  </w:num>
  <w:num w:numId="27" w16cid:durableId="1088648372">
    <w:abstractNumId w:val="23"/>
  </w:num>
  <w:num w:numId="28" w16cid:durableId="520093798">
    <w:abstractNumId w:val="24"/>
  </w:num>
  <w:num w:numId="29" w16cid:durableId="1024818826">
    <w:abstractNumId w:val="13"/>
  </w:num>
  <w:num w:numId="30" w16cid:durableId="950085944">
    <w:abstractNumId w:val="2"/>
  </w:num>
  <w:num w:numId="31" w16cid:durableId="907307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9591A"/>
    <w:rsid w:val="000A168D"/>
    <w:rsid w:val="000B071E"/>
    <w:rsid w:val="000C4671"/>
    <w:rsid w:val="001054B0"/>
    <w:rsid w:val="00135296"/>
    <w:rsid w:val="001404AC"/>
    <w:rsid w:val="00162D36"/>
    <w:rsid w:val="001C463D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609F3"/>
    <w:rsid w:val="004B54CA"/>
    <w:rsid w:val="004D12EA"/>
    <w:rsid w:val="004E5CBF"/>
    <w:rsid w:val="00506C6E"/>
    <w:rsid w:val="005440DC"/>
    <w:rsid w:val="00570083"/>
    <w:rsid w:val="005B6663"/>
    <w:rsid w:val="005C3AA9"/>
    <w:rsid w:val="00620ACD"/>
    <w:rsid w:val="00621FC5"/>
    <w:rsid w:val="00637B02"/>
    <w:rsid w:val="0066022B"/>
    <w:rsid w:val="00667364"/>
    <w:rsid w:val="0067218E"/>
    <w:rsid w:val="00683A84"/>
    <w:rsid w:val="006A4CE7"/>
    <w:rsid w:val="006B4395"/>
    <w:rsid w:val="006C1D83"/>
    <w:rsid w:val="006C2E1D"/>
    <w:rsid w:val="006D6617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292B"/>
    <w:rsid w:val="00826B03"/>
    <w:rsid w:val="0083177B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21A58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84DD7"/>
    <w:rsid w:val="00CB5863"/>
    <w:rsid w:val="00CD701B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1249F"/>
    <w:rsid w:val="00F30AFE"/>
    <w:rsid w:val="00F6417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1618</Characters>
  <Application>Microsoft Office Word</Application>
  <DocSecurity>0</DocSecurity>
  <Lines>33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6</cp:revision>
  <dcterms:created xsi:type="dcterms:W3CDTF">2025-12-12T05:12:00Z</dcterms:created>
  <dcterms:modified xsi:type="dcterms:W3CDTF">2025-12-12T05:24:00Z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88161C3412D2DE7FD784FDA10E254F10</vt:lpwstr>
  </property>
  <property fmtid="{D5CDD505-2E9C-101B-9397-08002B2CF9AE}" pid="21" name="PM_Hash_Salt">
    <vt:lpwstr>A69AD74992FB3C408FE03B1216FF48AB</vt:lpwstr>
  </property>
  <property fmtid="{D5CDD505-2E9C-101B-9397-08002B2CF9AE}" pid="22" name="PM_Hash_SHA1">
    <vt:lpwstr>05BD9A72FF97A37685E0E07B6324E186B105D418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v=2024.1;a=SHA256;h=076B7D341A36364F232BC793A13095C21A39B7072D0CDE3A38DBCB701469AD76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088f7179e479456482f07b1600f7be5d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